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ENUM-CONTACT_Canal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canal utilisé pour le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APPLICATION</w:t>
            </w:r>
          </w:p>
        </w:tc>
        <w:tc>
          <w:tcPr>
            <w:tcW w:type="dxa" w:w="1728"/>
          </w:tcPr>
          <w:p>
            <w:r>
              <w:t>APPLICATION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BAU</w:t>
            </w:r>
          </w:p>
        </w:tc>
        <w:tc>
          <w:tcPr>
            <w:tcW w:type="dxa" w:w="1728"/>
          </w:tcPr>
          <w:p>
            <w:r>
              <w:t>BAU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DAU</w:t>
            </w:r>
          </w:p>
        </w:tc>
        <w:tc>
          <w:tcPr>
            <w:tcW w:type="dxa" w:w="1728"/>
          </w:tcPr>
          <w:p>
            <w:r>
              <w:t>DAU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 xml:space="preserve">DEFIBRILLATEUR, </w:t>
            </w:r>
          </w:p>
        </w:tc>
        <w:tc>
          <w:tcPr>
            <w:tcW w:type="dxa" w:w="1728"/>
          </w:tcPr>
          <w:p>
            <w:r>
              <w:t xml:space="preserve">DEFIBRILLATEUR,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ECALL</w:t>
            </w:r>
          </w:p>
        </w:tc>
        <w:tc>
          <w:tcPr>
            <w:tcW w:type="dxa" w:w="1728"/>
          </w:tcPr>
          <w:p>
            <w:r>
              <w:t>ECALL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PERSONNE</w:t>
            </w:r>
          </w:p>
        </w:tc>
        <w:tc>
          <w:tcPr>
            <w:tcW w:type="dxa" w:w="1728"/>
          </w:tcPr>
          <w:p>
            <w:r>
              <w:t>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96DFD5-44F0-4AD4-8902-22C22834650A}"/>
</file>

<file path=customXml/itemProps3.xml><?xml version="1.0" encoding="utf-8"?>
<ds:datastoreItem xmlns:ds="http://schemas.openxmlformats.org/officeDocument/2006/customXml" ds:itemID="{29B1CA70-970C-406B-917A-4C5410BBBE39}"/>
</file>

<file path=customXml/itemProps4.xml><?xml version="1.0" encoding="utf-8"?>
<ds:datastoreItem xmlns:ds="http://schemas.openxmlformats.org/officeDocument/2006/customXml" ds:itemID="{32E89294-359A-4B59-A6E1-D277CF4B2A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